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Transmission of information between neurons occurs in the same way as transmission along an axon.​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Only sensory neurons are found in a reflex arc.​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At synapses, the cell that receives the message is called the presynaptic neuron.​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Electrical communication between neurons is faster than chemical communication within neurons.​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temporal summation depends on the rate of stimulation.​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Spatial summation is the result of synaptic inputs from different locations arriving at the same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Inhibitory synapses actively suppress excitatory responses.​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Gases can be used as neurotransmitters.​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Neurotransmitter levels in the brain can be affected by changes in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known neurotransmitters are synthesized from amino acids.​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neurons release more than one kind of neurotransmitter.​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speaking, a neuron will release a greater number of neurotransmitters than what it will respond to with its own receptors.​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a neurotransmitter is excitatory depends on the response of the postsynaptic receptor.​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brain’s excitatory ionotropic synapses use the neurotransmitter glutamate.​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Metabotropic synapses use a large variety of transmitters.​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Charles S. Sherrington was the first to infer the properties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​synapses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refractory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sodium-potassium pump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​dendrites and axons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4"/>
              <w:gridCol w:w="7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KALA.BIOP.16.02.01 - Describe how Charles Sherrington used behavioral observations to infer the major 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Sherrington studied ____, which are automatic muscular responses to stimuli.​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​instincts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​inhibitions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Specialized junctions between neurons are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​nodes of Ranvier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​dendrites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​synapses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basis of what evidence were the properties of synapses first inferred?​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electron microscope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​single-neuron recordings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 scans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4"/>
              <w:gridCol w:w="7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KALA.BIOP.16.02.01 - Describe how Charles Sherrington used behavioral observations to infer the major 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circuit from sensory neuron to muscle response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reflex arc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synapse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proper ordering of a reflex arc?​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​motor neuron, sensory neuron, interneuron.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​sensory neuron, motor neuron, interneuron.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​motor neuron, interneuron, sensory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​sensory neuron, interneuron, motor neuron.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the speed of conduction through a reflex arc slower than the speed of conduction of an action potential along an axon?​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​Transmission between neurons at synapses is slower than along axons.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longer an axon, the slower its velocity.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​Interneurons have thicker axons than other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greater amounts of myelin involved in the reflex arc.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Sherrington deduced that transmission at a synapse must be slower than conduction along an axon. This was based on what kind of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​temporal summation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​drugs that increase or inhibit activity at synapses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speed of reflexive responses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​differences in diameter between axons and dendrites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4"/>
              <w:gridCol w:w="7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KALA.BIOP.16.02.01 - Describe how Charles Sherrington used behavioral observations to infer the major 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 certain weak stimulus produces no reflexive response, but a rapid repetition of that stimulus may produce such a response. What is this phenomenon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summation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​temporal summation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​saltatory conduction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​synaptic combination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Sherrington found that repeated stimuli within a brief time have a cumulative effect. He referred to this phenomenon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​temporal summation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summation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​synaptic summation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​saltatory summation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4"/>
              <w:gridCol w:w="7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KALA.BIOP.16.02.01 - Describe how Charles Sherrington used behavioral observations to infer the major 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Temporal summation most likely occurs with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​infrequent, subthreshold excitation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succession of stimuli that each exceed threshold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​infrequent, inhibitory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succession of subthreshold excitation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Charles Sherrington would most likely agree with which statement about reflexes?​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overall speed of conduction through a reflex arc is faster than conduction along an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​Repeated stimuli occurring within a brief time can have a cumulative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neuron physically merges with the next one during a reflexive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​Excitatory synapses are more important than inhibitory synapses.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4"/>
              <w:gridCol w:w="7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KALA.BIOP.16.02.01 - Describe how Charles Sherrington used behavioral observations to infer the major 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To measure temporal summation in single cells, researchers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​attach electrodes to the scalp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an microelectrode into the scalp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 sodium and potassium ions from nearby 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 depolarizations of the postsynaptic neuron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graded depolarization is known as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​IPSP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​ESPN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​EPSP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of EPSPs?​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work in pairs to produce an action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decay over time and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 be either excitatory or inhibitory.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occur because potassium gates open.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An EPSP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​graded depolarization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​depolarization with a rebounding hyperpolarization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​graded hyperpolarization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 potential in a reflex arc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difference between an EPSP and an action potential is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magnitude of an action potential decreases as it travels along the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​EPSPs occur without sodium ions entering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 potentials are always hyperpolarizations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​EPSPs are subthreshold events that decay over time and space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Depolarization is to ____ as hyperpolarization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​excitation; inhibition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​inhibition; excitation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the threshold; decreasing the threshold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the threshold; increasing the threshold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causes an EPSP?​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deactivation of cytoplasmic enzymes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opening of sodium channels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opening of potassium channels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deactivation of stress response pathways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process indicates spatial summation?​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two or more weak stimuli at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action potentials at both ends of one axon at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not allow a flexor muscle to relax before stimulating it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a rapid sequence of weak stimuli.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Spatial summation refers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weak stimulations that occur in rapid succession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responsiveness after repeated stimulation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weak stimulations that occur at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strength of action potentials after repeated stimulation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primary difference between temporal summation and spatial summation?​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spatial summation can produce an action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summation depends on contributions from more than one sensory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​Temporal summation produces a hyperpolarization instead of a depolarization.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summation alters the response of more than one postsynaptic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Simultaneous weak stimuli at different locations produce a greater reflexive response than one of the stimuli by itself. What is this phenomenon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​Sherrington's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​temporal summation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summation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all-or-none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temporal summation and spatial summation have in common?​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involve the activity of only two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require a response from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depend on a combination of visual and auditory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enable a reflex to occur in response to weak stimuli.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Temporal summation is to ____ as spatial summation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​EPSP; IPSP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​location;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​depolarization; hyperpolarization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pattern of post-synaptic excitation will most likely result in an action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sequence of EPSPs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sequence of IPSPs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number of simultaneous IPSPs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number of simultaneous IPSPs and EPSPs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vertebrate animal contracts the flexor muscles of a leg, it relaxes the extensor muscles of the same leg. Sherrington considered this evidence for the existence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summation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​temporal summation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​inhibitory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delay in transmission at synapses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ordinarily prevents extensor muscles from contracting at the same time as flexor muscles?​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ligaments and tendons that bind them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​learned patterns of coordination in the cerebral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​inhibitory synapses in the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of both muscles by different branches of the same axon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reflex arc, the coordination between contraction of certain muscles and relaxation of others is mediated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​motor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​sensory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​interneurons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normal, healthy animal never contracts the flexor muscles and the extensor muscles of the same leg at the same time.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interneuron sends excitatory messages to one, inhibitory messages go to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muscles are mechanically connected in a way that makes it impossible for both to contract at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​Such coordination is learned through prenatal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muscles are controlled by branches of the same axon.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Inhibitory synapses on a neuron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​hyperpolarize the postsynaptic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​weaken the cell's 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probability of an action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potential closer to the cell's threshold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temporary hyperpolarization is known as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​IPSP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process will most likely result in an IPSP?​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​potassium ions entering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​sodium ions entering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​chloride ions entering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​chloride ions leaving the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Synapses 95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permeability to which type of ion would most likely result in an IPSP?​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​potassium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​bicarbonate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An IPSP represents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location where a dendrite branches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gap in a myelin sheath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subthreshold depolarization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temporary hyperpolarization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permeability to ____ would most likely result in an IPSP.​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​potassium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​bicarbonate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An EPSP is to ____ as an IPSP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​hyperpolarization; depolarization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​depolarization; hyperpolarization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summation; temporal summation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​temporal summation; spatial summation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Even at rest, most neurons have periodic production of action potentials, known as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​spontaneous firing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​excitatory firing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​all-or-none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of compensation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 for a neuron to fire is determined by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EPSPs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​spontaneous firing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IPSPs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 of EPSPs to IPSPs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"spontaneous firing rate" of a neuron refers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resting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rate of energy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rate of producing action potentials even when it is not stimulated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velocity of its action potentials under normal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about the spontaneous firing rates of neurons?​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​EPSPs increase the 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​EPSPs decrease the 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​IPSPs increase the 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EPSP equals the effect of two IPSPs.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Synapses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determines whether a neuron has an action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number of EPSPs impinging on an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number of IPSPs impinging on the dendrites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combined effects of EPSPs and IPSPs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​summation effects of IPSPs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summation effects of IPSPs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among EPSP, IPSP, and Action Potentials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Synapses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Sherrington's inferences about the synapse was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​Transmission at a synapse is slower than transmission of impulses along an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​Transmission at the synapse is primarily an electrical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​Synapses can be either excitatory or inhibitory.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​Synapses make spatial summation and temporal summation possible.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4"/>
              <w:gridCol w:w="7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Discovery of Chemical Transmission at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KALA.BIOP.16.02.01 - Describe how Charles Sherrington used behavioral observations to infer the major properties of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​Loewi demonstrated that synapses operate by the release of chemicals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​applying adrenaline directly to the heart muscle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​collecting fluid from a stimulated frog's heart, transferring it to another frog's heart, and measuring that heart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​measuring the speed of a dog's reflexes while the dog was under the influence of various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​applying an extract of marijuana in eye drops and discovering that it dilated the pupils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Discovery of Chemical Transmission at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research that firmly established synaptic communication as chemical was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​Elliot's adrenaline mimicking sympathetic activation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​Loewi's transfer of fluid from stimulated frog hearts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​Sherrington's study of reflexes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​Eccles's measurement of IPSPs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Discovery of Chemical Transmission at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one frog's heart has been stimulated, an extract of fluid from that heart can make a second frog's heart beat faster. What conclusion did Otto Loewi draw from these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​Transmission at synapses is a chemical 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sympathetic and parasympathetic nervous systems are antagonistic.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​Transmission at heart muscle synapses is electrical.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​Hormones facilitate the actions of the nervous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Discovery of Chemical Transmission at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category of chemicals includes adenosine and several of its derivatives?​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​neuropeptides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​monoamines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​purines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​On advantage of nitric oxide is that it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made by neurons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easily synthesized in a laboratory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the growth of microglia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​safe for human cells in large quantities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neurotransmitter is released by stimulated neurons to dilate the blood vessels?​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​endorphins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​glycine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​nitric 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​acetylcholine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influencing other neurons, ____ increases blood flow to a specific area of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​endorphins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​glycine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​nitric 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​acetylcholine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provides the building blocks for synthesizing all neurotransmitters?​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​proteins found in the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​breakdown products of DNA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​breakdown products formed from other 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​methane and ethanol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Events at the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Synapses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building blocks for the majority of neurotransmitters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​amino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​nitric 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catecholamines include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​epinephrine, norepinephrine, dopamine, and 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​epinephrine, serotonin, and 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​dopamine, serotonin, and 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​epinephrine, norepinephrine, and dopamine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makes nitric oxide unique among neurotransmitters?​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released before the action potential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taken back up into the presynaptic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an organelle.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dopamine, norepinephrine, and epinephrine share in common?​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all affect the same receptors.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all synthesized from the same amino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all released by the same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all are gases.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Avoiding foods with lecithin, such as eggs and peanuts, would affect the levels of which neurotransmitter the most?​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​endorphin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amino acid tryptophan is the precursor to which neurotransmitter?​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​endorphin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​nitric oxide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eating a food containing tryptophan. What can you consume with it to increase its entry to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​phenylalanine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​thiamine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Dopamine and norepinephrine are classified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 messengers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​catecholamines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Insulin increases the entry of tryptophan into the brain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​weakening the blood-brain barrier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​converting tryptophan into a compound that more easily enters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metabolic activity only in those areas of the brain that use tryptophan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​causing certain competing amino acids to enter other cells, outside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presynaptic terminal stores high concentrations of neurotransmitter molecules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​axons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​vesicles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​peptides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​dendrites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Neuropeptides are synthesized in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​postsynaptic terminal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​presynaptic terminal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​dendrites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slower than an action potential, synaptic transmission is still relatively fast because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synaptic cleft is very narrow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​sodium ions are transported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​neurotransmitters diffuse faster than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​EPSPs travel faster than IPSPs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Vesicles are located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postsynaptic terminals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dendrites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presynaptic terminals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​outside of the neuron in the extracellular fluid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action potential reaches the end of an axon, it evokes the release of neurotransmitters by opening ____ channels in the axon terminal.​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​bicarbonate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action potential reaches the end of an axon, the depolarization causes what ionic movement in the presynaptic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​sodium out of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​lithium out of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​iron into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​calcium into the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An action potential causes the release of neurotransmitters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​blocking potassium pores in the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​opening chloride pores in the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​blocking iron pores in the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​opening calcium pores in the membrane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A neuron excretes neurotransmitters through its membrane by a process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​reuptake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​exocytosis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​endocytosis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​synaptic diffusion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Exocytosis is the process by which neurotransmitters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​released from the presynaptic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​synthesized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​destroyed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​secreted into synaptic vesicles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synaptic cleft?​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gap between the presynaptic neuron and the postsynaptic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packet that stores neurotransmitter molecules for release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subthreshold depolarization mechanism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long-term storage location for calcium 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happens when a neurotransmitter is released by a presynaptic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causes calcium to rush into the presynaptic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causes calcium to rush into the postsynaptic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neurotransmitter passively spreads across the synaptic cleft.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neurotransmitter is actively transported across the synaptic cleft.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a single neuron releases ____ neurotransmitter(s) and can respond to ____ neurotransmitter(s).​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​dozens of; only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​several; only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​several; many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advantage of a neuron releasing more than one neurotransmitter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it runs out of one, it has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release different transmitters on different occasions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send more complex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release one from the axon's terminal and one from another location along the axon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neurotransmitter on a postsynaptic neuron is determined by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 the action potential traveled down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branches of the presynaptic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​receptors on the postsynaptic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 between the synapse and the cell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A receptor can directly open a channel and thereby exert a(n) ____ effect, or it can produce slower but longer ____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​gated; metabotropic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​ionotropic; gated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​metabotropic; ionotropic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​ionotropic; metabotropic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event is most likely to be dependent on ionotropic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​drowsiness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​hormone release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muscle contraction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Glutamate opens sodium gates, enabling sodium ions to enter the postsynaptic cell. What type of effect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​metabotropic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​ionotropic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​modulatory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​orthodromic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Ionotropic effects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​depolarize the postsynaptic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​hyperpolarize the postsynaptic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depolarize or hyperpolarize the postsynaptic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​enhance the reabsorption of neurotransmitters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Ionotropic effects are characterized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and short-lived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and long lasting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​excitatory effects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​inhibitory effects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terms refers to a chemical that binds to another chemical?​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​ligand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​electrolyte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​vesicle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​autoreceptor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ionotropic effects, metabotropic effects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​quicker and briefer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​slower and briefer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​quicker and longer lasting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​slower and longer lasting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process is more typical of a metabotropic effect than an ionotropic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​producing inhibitory effects on the postsynaptic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​influencing the speed of conduction by the postsynaptic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​producing long-lasting effects on the post-synaptic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sensory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Receptor molecules for neurotransmitters that exert metabotropic effects are proteins that bind to ____ outside the membrane, and attach to ____ inside the membrane.​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​calcium; potassium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​neurotransmitters; nicotine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​neurotransmitters; G-proteins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​adenosine; nitric oxide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"Second messengers" carry their messages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presynaptic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​areas within the postsynaptic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​areas within the presynaptic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surrounding glia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A metabotropic synapse, by way of its second messenger,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effects localized to one point on the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influence activity in much of the presynaptic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influence activity in much or all of the postsynaptic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minimal effect on the postsynaptic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Many neurons release neuropeptides mostly from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​vesicles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​axons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​dendrites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5"/>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KALA.BIOP.16.02.05 - Contrast neurotransmitters, neuropeptides, and 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A hormone is a chemical that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​secreted by a gland to the outside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​conveyed by the blood to other organs, whose activity it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​capable of activating or inhibiting muscle fibers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feedback message from the postsynaptic neuron to the presynaptic neuron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5"/>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KALA.BIOP.16.02.05 - Contrast neurotransmitters, neuropeptides, and 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Hormones exert their effects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​similarly to metabotropic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​similarly to ionotropic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attaching to special receptors on muscle fibers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being metabolized and converted via presynaptic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5"/>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KALA.BIOP.16.02.05 - Contrast neurotransmitters, neuropeptides, and 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anterior pituitary is composed of ____ and the posterior pituitary is composed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​glandular tissue; neural tissue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​neural tissue; glandular tissue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​neural tissue; neural tissue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​glandular tissue; glandular tissue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5"/>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KALA.BIOP.16.02.05 - Contrast neurotransmitters, neuropeptides, and 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Releasing hormones are synthesized in the ____ and released in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​anterior pituitary; bloodstream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​hypothalamus; anterior pituitary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​hypothalamus; posterior pituitary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​posterior pituitary; hypothalamus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5"/>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KALA.BIOP.16.02.05 - Contrast neurotransmitters, neuropeptides, and 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Adrenocorticotropic hormone (ACTH) controls secretions of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​gonads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​mammary glands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​thyroid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​adrenal cortex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5"/>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KALA.BIOP.16.02.05 - Contrast neurotransmitters, neuropeptides, and 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function of the enzyme acetylcholinesterase?​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synthesizes acetylcholine from the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increases the sensitivity of the postsynaptic cell to 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blocks further release of the transmitter 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breaks acetylcholine down into components for recycling.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5"/>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KALA.BIOP.16.02.05 - Contrast neurotransmitters, neuropeptides, and 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happens to acetylcholine after it attaches to a receptor on the postsynaptic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broken down into two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reabsorbed intact by the presynaptic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metabolized by the postsynaptic cell as a source of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continues to stimulate the postsynaptic neuron until replaced by another neurotransmitter.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5"/>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KALA.BIOP.16.02.05 - Contrast neurotransmitters, neuropeptides, and 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A drug that inhibits the action of the enzyme acetylcholinesterase will have the effect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​prolonging the action of acetylcholine at its synapses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the duration of action of acetylcholine at its synapses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the synthesis of acetylcholine by the presynaptic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the synthesis of acetylcholine by the presynaptic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KALA.BIOP.16.02.04 - Discuss how certain drugs affect behavior by altering events at synapses.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Reuptake is an alternative to which other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​recycling of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​breaking down neurotransmitters via an enzymatic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​absorbing neurotransmitters by postsynaptic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​re-releasing neurotransmitters from postsynaptic neurons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"Transporter" proteins transport neurotransmitters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into the presynaptic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​across the synapse to the postsynaptic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​across the synapse back to the presynaptic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the appropriate receptor sites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COMT and MAO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​enzymes that convert catecholamines into inactive chemicals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​enzymes that make catecholamines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​neurotransmitters in the same group as 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inactive fragments of catecholamines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5"/>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KALA.BIOP.16.02.05 - Contrast neurotransmitters, neuropeptides, and 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method for disposal of peptide neurotransmitters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​inactivation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​reuptake by the presynaptic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​reuptake by the postsynaptic neuron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5"/>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KALA.BIOP.16.02.05 - Contrast neurotransmitters, neuropeptides, and 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Activation of autoreceptors tends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further neurotransmitter release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​stimulate GABA release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sodium-potassium pump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further neurotransmitter release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Autoreceptors monitor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action potentials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​extracellular sodium concentration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neurotransmitter released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reuptake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sequence of events that occurs in synaptic transmission.​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events involves synthesis, storage, release, diffusion, activation of receptor, and inactivation/reuptake.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compare the differences between ionotropic and metabotropic receptors. Include their mechanisms of action and how they explains the difference in the effects on the postsynaptic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Ionotropic receptors are ion channels that open as soon as the neurotransmitter attaches and close when the neurotransmitter is removed, making the effects rapid and short-lived.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Metabotropic receptors use a second messenger system to affect many different activities in the cell, which are slower but longer lasting.​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spatial summation.​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Sherrington found that synapses have the property of spatial summation—that is, summation over space. Synaptic inputs from separate locations combine their effects on a neuron. Sherrington again began with a pinch too weak to elicit a reflex. This time, instead of pinching one point twice,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he pinched two points at once. Although neither pinch alone produced a reflex, together they did. Sherrington concluded that pinching two points activated separate sensory neurons, whose axons converged onto one neuron in the spinal cord. Excitation from either sensory axon excited that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spinal neuron, but not enough to reach the threshold. A combination of excitations exceeded the threshold and produced an action potential. Again, Eccles confirmed Sherrington’s inference, demonstrating that EPSPs from several axons summate their effects on a postsynaptic cell.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summation is critical to brain functioning. Sensory input to the brain arrives at synapses that individually produce weak effects. However, each neuron receives many incoming axons that might produce synchronized responses. Spatial summation assures that those synchronized inputs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excite a neuron enough to activate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Properties of the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KALA.BIOP.16.02.02 - Relate the activities at a synapse to the probability that a neuron will produce an action potential.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Concept of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main chemical events at a synapse.​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the chemical events at a synapse is fundamental to understanding the nervous system. Every year, researchers discover more and more details about synapses, their structure, and how those structures relate to function. Here are the major events: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 The neuron synthesizes chemicals that serve as neurotransmitters. It synthesizes the smaller neurotransmitters in the axon terminals and synthesizes neuropeptides in the cell body.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Action potentials travel down the axon. At the presynaptic terminal, an action potential enables calcium to enter the cell. Calcium releases neurotransmitters from the terminals and into the synaptic cleft, the space between the presynaptic and postsynaptic neurons.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The released molecules diffuse across the cleft, attach to receptors, and alter the activity of the postsynaptic neuron.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The neurotransmitter molecules separate from their receptors.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The neurotransmitter molecules may be taken back into the presynaptic neuron for recycling or they may diffuse away.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Some postsynaptic cells send reverse messages to control the further release of neurotransmitter by presynaptic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KALA.BIOP.16.02.03 - List and explain the sequence of events at a synapse, from synthesis of neurotransmitters, through stimulation of receptors, to the later disposition of the transmitter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main properties of neuropeptides (neuromodulators).​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often refer to the neuropeptides as neuromodulators, because they have several Synapses 111 properties that set them apart from other transmitters. Whereas the neuron synthesizes most other neurotransmitters in the presynaptic terminal, it synthesizes neuropeptides in the cell body and then slowly transports them to other parts of the cell. Whereas other neurotransmitters are released at the axon terminal, the neuropeptides are released mainly by dendrites, and also by the cell body and the sides of the axon. A single action potential can release other neurotransmitters, but neuropeptide release requires repeated stimulation. However, after a few dendrites release a neuropeptide, the released chemical primes other nearby dendrites to release the same neuropeptide also, including dendrites of other cells. Thus, neurons containing neuropeptides do not release them often, but when they do, they release substantial amounts. Furthermore, unlike other transmitters that are released immediately adjacent to their receptors, neuropeptides diffuse widely, slowly affecting many neurons in their region of the brain. In that way they resemble hormones. Because many of them exert their effects by altering gene activity, their effects are long-lasting, in the range of 20 minutes or more. Neuropeptides are important for hunger, thirst, and other long-term changes in behavior and experience.​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Sequence of Chemical Events at a Synapse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KALA.BIOP.16.02.05 - Contrast neurotransmitters, neuropeptides, and hormones.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Chemical Events at the Synapse</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Synapses</dc:title>
  <cp:revision>0</cp:revision>
</cp:coreProperties>
</file>