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behavioral definition requires you to make inferences about internal states or motivation of the individual.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interval recording procedures, the behavior is recorded in consecutive periods of time within the observation period.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 duration, intensity, and latency are dimensions of behavior that can be measured in a continuous recording procedure.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Reactivity of observation often occurs with self-monitoring, but never when recording is done by an observer.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Interobserver agreement must be 100% to be acceptable.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Recording how long it takes for a person to come up with an answer to a question after the question is asked is an example of a duration measure.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Interobserver agreement involves an observer recording the person’s behavior in another observation period to see if the behavior is the same.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Recording a person’s behavior without the person knowing that recording is taking place, is one way to decrease reactivity.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time sample recording, the behavior is recorded in consecutive periods of time within the observation period.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Recording how long a person studies is an example of intensity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behavior modification, measurement of the target behavior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measurement of behavior is important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can determine if treatment is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can determine the best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can determine if the treatment is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used in indirect assessment?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questionnaires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rating scales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used in direct assessment?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questionnaires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 recording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 observes and records instances of misbehavior by a student.  This is an example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covert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 recording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step in developing a behavior recording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defining the target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defining the target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applying procedures to change the target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logistics of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a recording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 wants to develop a behavior recording plan that she intends to use with one of her students. The teacher’s first step would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who will do the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where and when the recording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defining the target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a recording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ambiguous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subjective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identifying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describes specific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Julie and Beth independently observe (hear) a child swear, and each records that swearing occurred. This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interobserver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agreement recording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Jerry wants to improve his studying. He observes and records the times when he studies. Observing and recording your own behavior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observation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recording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Dawn’s parents record her hair pulling behavior for a specific period of time. The time during which Dawn’s parents observe and record her behavior is called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modification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viewing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involved in determining the logistics of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who will do the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recording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where the recording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Zach’s behavior of pushing other children typically occurs on the playground. The playground would be a(n) ________________ setting for Zach’s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observation setting will provide the most representative sample of the target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analogue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manipulated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advantage of an analogue setting?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easier to control the situation during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easier to manipulate variables that affect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more representative sample of the target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wants to observe the tantrum behavior of a child. The tantrums usually occur in the classroom, but the psychologist does not have access to the classroom so she observes the child in a room that resembles a classroom. This would be an example of a(n) ___________ setting.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isolated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Brian’s parents are interested in recording his stuttering behavior. They record each instance in which Brian stutters. This is an example of _____________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interval</w:t>
                  </w:r>
                  <w:r>
                    <w:rPr>
                      <w:rStyle w:val="DefaultParagraphFont"/>
                      <w:rFonts w:ascii="Times New Roman" w:eastAsia="Times New Roman" w:hAnsi="Times New Roman" w:cs="Times New Roman"/>
                      <w:b w:val="0"/>
                      <w:bCs w:val="0"/>
                      <w:i w:val="0"/>
                      <w:iCs w:val="0"/>
                      <w:smallCaps w:val="0"/>
                      <w:color w:val="000000"/>
                      <w:sz w:val="22"/>
                      <w:szCs w:val="22"/>
                      <w:bdr w:val="nil"/>
                      <w:rtl w:val="0"/>
                    </w:rPr>
                    <w:t>interval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dimensions of behavior is NOT recorded using continuous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 records each instance of a student swearing in class.  The teacher is recording which dimension of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parent records how loudly her child screams.  The parent is recording the ____________ of the screams.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keeps track of the amount of time he studies each day.  Which dimension of behavior is Bill recording?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track coach records the amount of time it takes a sprinter to start running once the gun has been sounded.  The coach is recording the dimension of 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track coach records how long it takes a sprinter to run 100 meters. The track coach is recording what dimension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 records the number of math homework problems a student has correctly completed in order to determine the student’s performance.  The teacher is using ____________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An observer divides an observation period into a number of consecutive time periods, and then records whether the target behavior occurred during each period.  This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interval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 recording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observation period is divided into a number of time periods, and the behavior is recorded during only part of each interval it is called _____________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be used as a recording instrument?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paper and pencil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golf stroke counter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stopwatch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Matthew frequently hits other children during class.  However, he never hits other kids when he knows the teacher is observing him.  This is an example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modification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minimally acceptable level of interobserver agreement in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will NOT reduce reactivity of observation?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observe through a one-way observation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tell the person you are observing his/her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wait until the person you are observing is accustomed to your presence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participant observers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Below are the results of interval recording by two observers, A and 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A</w:t>
            </w:r>
          </w:p>
          <w:tbl>
            <w:tblPr>
              <w:tblW w:w="6030" w:type="dxa"/>
              <w:jc w:val="left"/>
              <w:tblBorders>
                <w:top w:val="outset" w:sz="6" w:space="0" w:color="808080"/>
                <w:left w:val="outset" w:sz="6" w:space="0" w:color="808080"/>
                <w:bottom w:val="outset" w:sz="6" w:space="0" w:color="808080"/>
                <w:right w:val="outset" w:sz="6" w:space="0" w:color="808080"/>
                <w:insideH w:val="nil"/>
                <w:insideV w:val="nil"/>
              </w:tblBorders>
              <w:tblCellMar>
                <w:top w:w="135" w:type="dxa"/>
                <w:left w:w="135" w:type="dxa"/>
                <w:bottom w:w="135" w:type="dxa"/>
                <w:right w:w="135" w:type="dxa"/>
              </w:tblCellMar>
            </w:tblPr>
            <w:tblGrid>
              <w:gridCol w:w="575"/>
              <w:gridCol w:w="618"/>
              <w:gridCol w:w="554"/>
              <w:gridCol w:w="618"/>
              <w:gridCol w:w="618"/>
              <w:gridCol w:w="581"/>
              <w:gridCol w:w="618"/>
              <w:gridCol w:w="618"/>
              <w:gridCol w:w="618"/>
              <w:gridCol w:w="581"/>
            </w:tblGrid>
            <w:tr>
              <w:tblPrEx>
                <w:tblW w:w="6030" w:type="dxa"/>
                <w:jc w:val="left"/>
                <w:tblBorders>
                  <w:top w:val="outset" w:sz="6" w:space="0" w:color="808080"/>
                  <w:left w:val="outset" w:sz="6" w:space="0" w:color="808080"/>
                  <w:bottom w:val="outset" w:sz="6" w:space="0" w:color="808080"/>
                  <w:right w:val="outset" w:sz="6" w:space="0" w:color="808080"/>
                  <w:insideH w:val="nil"/>
                  <w:insideV w:val="nil"/>
                </w:tblBorders>
                <w:tblCellMar>
                  <w:top w:w="135" w:type="dxa"/>
                  <w:left w:w="135" w:type="dxa"/>
                  <w:bottom w:w="135" w:type="dxa"/>
                  <w:right w:w="135" w:type="dxa"/>
                </w:tblCellMar>
              </w:tblPrEx>
              <w:trPr>
                <w:cantSplit w:val="0"/>
                <w:jc w:val="left"/>
              </w:trPr>
              <w:tc>
                <w:tcPr>
                  <w:tcW w:w="540"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55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r>
            <w:tr>
              <w:tblPrEx>
                <w:tblW w:w="6030" w:type="dxa"/>
                <w:jc w:val="left"/>
                <w:tblCellMar>
                  <w:top w:w="135" w:type="dxa"/>
                  <w:left w:w="135" w:type="dxa"/>
                  <w:bottom w:w="135" w:type="dxa"/>
                  <w:right w:w="135" w:type="dxa"/>
                </w:tblCellMar>
              </w:tblPrEx>
              <w:trPr>
                <w:cantSplit w:val="0"/>
                <w:jc w:val="left"/>
              </w:trPr>
              <w:tc>
                <w:tcPr>
                  <w:tcW w:w="540"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55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64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555" w:type="dxa"/>
                  <w:tcBorders>
                    <w:top w:val="inset" w:sz="6" w:space="0" w:color="808080"/>
                    <w:left w:val="inset" w:sz="6" w:space="0" w:color="808080"/>
                    <w:bottom w:val="inset" w:sz="6" w:space="0" w:color="808080"/>
                    <w:right w:val="inset" w:sz="6" w:space="0" w:color="808080"/>
                  </w:tcBorders>
                  <w:noWrap w:val="0"/>
                  <w:tcMar>
                    <w:top w:w="135" w:type="dxa"/>
                    <w:left w:w="135" w:type="dxa"/>
                    <w:bottom w:w="135" w:type="dxa"/>
                    <w:right w:w="135"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B</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percentage of intervals scored by observer A?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7/10; 70%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previous question’s scenario, what percentage is scored by observer B?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 80%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 interobserver agreement for the interval recording of observer A and B. 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7/7+3=70%; 70%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that relies on information from interviews and questionnaires is called _________________________ assessment.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Merlin counted the number of times that he picked his nose each day.  What dimension of behavior was he recording? _____________________________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it called when two observers record the same behavior of the same person during the same time period and compare the results of their recording? 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interobserver agreement; IOA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Perry’s watch beeped every 5 minutes and he recorded whether he was slouched over (bad posture) at the time the watch beeped.  This is an example of ___________________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Bernie recorded how long he studied each day.  What dimension of behavior was he recording?</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Sherry had throat surgery and could not talk for days.  She worked with a speech therapist to increase her voice loudness.  The therapist used an instrument to measure increases in the loudness of her voice.  What dimension of behavior was the speech therapist recording?</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Recording behavior in brief observation intervals each separated by longer periods of time is called ___________________________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sample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ways to reduce reactivity of observation?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ways to reduce reactivity are to wait until the individuals who are being observed become accustomed to the observer, or to have the observer record the behavior without the individuals knowing that they are being observed.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two of the reasons why behavioral assessment is an important part of behavior modification.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assessment is an important part of behavior modification because it provides information that can help you decide whether treatment is necessary, provides information that helps you choose the best treatment, and measurement of the target behavior during and after treatment will allow you to determine whether the behavior changed following the implementation of treatment.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an example of frequency recording, duration recording, and latency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Frequency recording: recording the number of head slaps exhibited by a self-injurious child. Duration recording: recording the amount of time a person engages in physical exercise. Intensity: using a decibel meter to measure the intensity or loudness of someone’s speech. Latency recording: recording how long it takes a child to pick up her toys after the parents ask her to do so.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an example of time sample recording and interval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Time sample recording: a teacher using time sample recording to measure the on-task behavior of a child with ADHD might set his watch to beep every five minutes and will record whether or not the child was on task when the watch beeped. Interval recording: an observer may record whether or not an individual engages in aggressive behavior during each 10-minute interval of the observation period.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you would conduct real-time recording.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time recording engages in aggressive behavior during each 10-minute interval of the observation period. While observing a child’s tantrum behavior, the observer would indicate the exact time each tantrum started and stopped so that information would be available on frequency, duration, and the timing of the behavior in the observation period.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Observing and Recording Behavior</dc:title>
  <cp:revision>0</cp:revision>
</cp:coreProperties>
</file>